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王天舒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计算机系统基础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计算机系统基础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物联网技术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计算机系统基础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计算机系统基础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物联网技术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